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7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39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(210001—001)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公管231;公管223;公管232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(210001—001)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公管231;公管223;公管232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